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6C8CC" w14:textId="77777777" w:rsidR="008D05CC" w:rsidRDefault="008D05CC" w:rsidP="00947B21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BD4FAA0" w14:textId="77777777" w:rsidR="008D05CC" w:rsidRPr="00864055" w:rsidRDefault="008D05CC" w:rsidP="00864055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56F1443" w14:textId="7B21BF55" w:rsidR="008D05CC" w:rsidRPr="00864055" w:rsidRDefault="00DC5973" w:rsidP="00864055">
      <w:pPr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64055">
        <w:rPr>
          <w:rFonts w:asciiTheme="minorHAnsi" w:hAnsiTheme="minorHAnsi" w:cstheme="minorHAnsi"/>
          <w:b/>
          <w:bCs/>
          <w:sz w:val="20"/>
          <w:szCs w:val="20"/>
        </w:rPr>
        <w:t xml:space="preserve">SPECYFIKACJA TECHNICZNA </w:t>
      </w:r>
    </w:p>
    <w:p w14:paraId="4B92964E" w14:textId="051A3F7E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Krzesło lite dębowe z tkanina tapicerską w kolorze brązowym.</w:t>
      </w:r>
      <w:r w:rsidR="00374B0D">
        <w:rPr>
          <w:rFonts w:asciiTheme="minorHAnsi" w:hAnsiTheme="minorHAnsi" w:cstheme="minorHAnsi"/>
          <w:sz w:val="20"/>
          <w:szCs w:val="20"/>
        </w:rPr>
        <w:t>- 1 zestaw =100 szt</w:t>
      </w:r>
    </w:p>
    <w:p w14:paraId="519D0C12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0E4F14C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Masywne krzesło z tapicerowanym siedziskiem i oparciem. Konstrukcja krzesła została wykonana z wytrzymałego drewna dębowego, co gwarantuje trwałość mebla. Dzięki zastosowaniu technologii wzmocnienia konstrukcji nóg, nasze krzesła odznaczają się wyjątkową stabilnością, wytrzymałością i odpornością na intensywne użytkowanie. Solidne materiały i precyzyjne wykonanie</w:t>
      </w:r>
    </w:p>
    <w:p w14:paraId="3A09B385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138D706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ZALETY krzesła dębowego:</w:t>
      </w:r>
    </w:p>
    <w:p w14:paraId="1C9DD5A0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modne i nowoczesne wzornictwo</w:t>
      </w:r>
    </w:p>
    <w:p w14:paraId="6E1929CC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precyzyjne wykonanie</w:t>
      </w:r>
    </w:p>
    <w:p w14:paraId="56656CAC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komfort użytkowania i trwałość mebla gwarantuje pianka o zwiększonej gęstości/sprężystości T35 (montowana w siedzisku oraz oparciu)</w:t>
      </w:r>
    </w:p>
    <w:p w14:paraId="0C06DC2D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pianka dodatkowo posiada certyfikat OEKO-TEX - uznany w świecie znak bezpieczeństwa</w:t>
      </w:r>
    </w:p>
    <w:p w14:paraId="7E396E14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konstrukcja z litego drewna dębowego gwarantuje odporność na pęknięcia i wgniecenia</w:t>
      </w:r>
    </w:p>
    <w:p w14:paraId="7C40FD42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nogi krzesła są zabezpieczone ślizgami (krzesło nie niszczy podłoża i łatwiej się przesuwa)</w:t>
      </w:r>
    </w:p>
    <w:p w14:paraId="6440C0E4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ekologiczna bejca/lakier/klej nie zawiera szkodliwych związków</w:t>
      </w:r>
    </w:p>
    <w:p w14:paraId="2334C4AB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 xml:space="preserve">materiał łatwy w utrzymaniu i czyszczeniu, </w:t>
      </w:r>
    </w:p>
    <w:p w14:paraId="3A69A5CB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Chill Me</w:t>
      </w:r>
    </w:p>
    <w:p w14:paraId="020A3624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Rodzaj tkaniny</w:t>
      </w:r>
    </w:p>
    <w:p w14:paraId="5CCBAAF0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Welur</w:t>
      </w:r>
    </w:p>
    <w:p w14:paraId="0C69AB4F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Skład</w:t>
      </w:r>
    </w:p>
    <w:p w14:paraId="4CDDB251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100% PES</w:t>
      </w:r>
    </w:p>
    <w:p w14:paraId="700EA53D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Gramatura</w:t>
      </w:r>
    </w:p>
    <w:p w14:paraId="7CE610DD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450 g/m2</w:t>
      </w:r>
    </w:p>
    <w:p w14:paraId="2121EA4B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Szerokość</w:t>
      </w:r>
    </w:p>
    <w:p w14:paraId="2D260A67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140 cm +/- 2 cm</w:t>
      </w:r>
    </w:p>
    <w:p w14:paraId="2769CC04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Test Martindale’a</w:t>
      </w:r>
    </w:p>
    <w:p w14:paraId="20C46A94" w14:textId="77777777" w:rsidR="00FF4F01" w:rsidRPr="00FF4F01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&gt;100 000 cykli</w:t>
      </w:r>
    </w:p>
    <w:p w14:paraId="38D0C79D" w14:textId="2A39814A" w:rsidR="00864055" w:rsidRDefault="00FF4F01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F4F01">
        <w:rPr>
          <w:rFonts w:asciiTheme="minorHAnsi" w:hAnsiTheme="minorHAnsi" w:cstheme="minorHAnsi"/>
          <w:sz w:val="20"/>
          <w:szCs w:val="20"/>
        </w:rPr>
        <w:t>krzesło dostarczamy złożone, w transporcie zabezpieczamy je folią bąbelkową oraz piankami</w:t>
      </w:r>
    </w:p>
    <w:p w14:paraId="14FE0D29" w14:textId="1C39ED78" w:rsidR="009E181D" w:rsidRPr="009E181D" w:rsidRDefault="009E181D" w:rsidP="009E181D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08B9F4D" w14:textId="3CFDA2FC" w:rsidR="009E181D" w:rsidRPr="00864055" w:rsidRDefault="004B2A95" w:rsidP="00FF4F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lastRenderedPageBreak/>
        <w:drawing>
          <wp:inline distT="0" distB="0" distL="0" distR="0" wp14:anchorId="48A91534" wp14:editId="79409926">
            <wp:extent cx="2301240" cy="2697480"/>
            <wp:effectExtent l="0" t="0" r="3810" b="7620"/>
            <wp:docPr id="168982128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181D" w:rsidRPr="00864055" w:rsidSect="009B704F">
      <w:headerReference w:type="even" r:id="rId8"/>
      <w:headerReference w:type="first" r:id="rId9"/>
      <w:pgSz w:w="11906" w:h="16838"/>
      <w:pgMar w:top="1417" w:right="1417" w:bottom="1417" w:left="141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B24DA" w14:textId="77777777" w:rsidR="00B004D0" w:rsidRDefault="00B004D0" w:rsidP="00B3638D">
      <w:r>
        <w:separator/>
      </w:r>
    </w:p>
  </w:endnote>
  <w:endnote w:type="continuationSeparator" w:id="0">
    <w:p w14:paraId="388563B1" w14:textId="77777777" w:rsidR="00B004D0" w:rsidRDefault="00B004D0" w:rsidP="00B3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NeueLTCom-BlkEx"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55734" w14:textId="77777777" w:rsidR="00B004D0" w:rsidRDefault="00B004D0" w:rsidP="00B3638D">
      <w:r>
        <w:separator/>
      </w:r>
    </w:p>
  </w:footnote>
  <w:footnote w:type="continuationSeparator" w:id="0">
    <w:p w14:paraId="457BED5C" w14:textId="77777777" w:rsidR="00B004D0" w:rsidRDefault="00B004D0" w:rsidP="00B3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0FA02" w14:textId="1BE69684" w:rsidR="00B3638D" w:rsidRDefault="00000000">
    <w:pPr>
      <w:pStyle w:val="Nagwek"/>
    </w:pPr>
    <w:r>
      <w:rPr>
        <w:noProof/>
      </w:rPr>
      <w:pict w14:anchorId="2951C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72237" o:spid="_x0000_s1027" type="#_x0000_t75" alt="" style="position:absolute;margin-left:0;margin-top:0;width:394.3pt;height:557.7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G_papier_pion___word_background_v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02EA8" w14:textId="2BC8A42C" w:rsidR="00B3638D" w:rsidRDefault="00000000">
    <w:pPr>
      <w:pStyle w:val="Nagwek"/>
    </w:pPr>
    <w:r>
      <w:rPr>
        <w:noProof/>
      </w:rPr>
      <w:pict w14:anchorId="1FA180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72236" o:spid="_x0000_s1025" type="#_x0000_t75" alt="" style="position:absolute;margin-left:0;margin-top:0;width:394.3pt;height:557.7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G_papier_pion___word_background_v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20E45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</w:abstractNum>
  <w:abstractNum w:abstractNumId="1" w15:restartNumberingAfterBreak="0">
    <w:nsid w:val="00000008"/>
    <w:multiLevelType w:val="singleLevel"/>
    <w:tmpl w:val="00000008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B"/>
    <w:multiLevelType w:val="singleLevel"/>
    <w:tmpl w:val="0000000B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C"/>
    <w:multiLevelType w:val="singleLevel"/>
    <w:tmpl w:val="0000000C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F"/>
    <w:multiLevelType w:val="singleLevel"/>
    <w:tmpl w:val="0000000F"/>
    <w:name w:val="WW8Num5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2"/>
    <w:multiLevelType w:val="multilevel"/>
    <w:tmpl w:val="00000012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7"/>
    <w:multiLevelType w:val="singleLevel"/>
    <w:tmpl w:val="00000017"/>
    <w:name w:val="WW8Num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307744"/>
    <w:multiLevelType w:val="hybridMultilevel"/>
    <w:tmpl w:val="8F5099B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3C03B8"/>
    <w:multiLevelType w:val="hybridMultilevel"/>
    <w:tmpl w:val="BEC88F6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0726B2"/>
    <w:multiLevelType w:val="hybridMultilevel"/>
    <w:tmpl w:val="4A4A7D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6831C3"/>
    <w:multiLevelType w:val="hybridMultilevel"/>
    <w:tmpl w:val="9514A96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72875"/>
    <w:multiLevelType w:val="multilevel"/>
    <w:tmpl w:val="8E90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E95763"/>
    <w:multiLevelType w:val="hybridMultilevel"/>
    <w:tmpl w:val="AE64AD36"/>
    <w:lvl w:ilvl="0" w:tplc="F0581212">
      <w:start w:val="2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3" w15:restartNumberingAfterBreak="0">
    <w:nsid w:val="1D4C1ED5"/>
    <w:multiLevelType w:val="hybridMultilevel"/>
    <w:tmpl w:val="FB16FE04"/>
    <w:lvl w:ilvl="0" w:tplc="9DAA05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1B0FEA"/>
    <w:multiLevelType w:val="multilevel"/>
    <w:tmpl w:val="917E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935838"/>
    <w:multiLevelType w:val="multilevel"/>
    <w:tmpl w:val="4C70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F81CCA"/>
    <w:multiLevelType w:val="multilevel"/>
    <w:tmpl w:val="6B32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B05424"/>
    <w:multiLevelType w:val="hybridMultilevel"/>
    <w:tmpl w:val="576AEFE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CA596E"/>
    <w:multiLevelType w:val="multilevel"/>
    <w:tmpl w:val="2E3AD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0D6072"/>
    <w:multiLevelType w:val="multilevel"/>
    <w:tmpl w:val="6AA8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6A37CD"/>
    <w:multiLevelType w:val="multilevel"/>
    <w:tmpl w:val="EBBE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F974B0"/>
    <w:multiLevelType w:val="multilevel"/>
    <w:tmpl w:val="AA981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517D82"/>
    <w:multiLevelType w:val="hybridMultilevel"/>
    <w:tmpl w:val="92EE4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797D80"/>
    <w:multiLevelType w:val="multilevel"/>
    <w:tmpl w:val="FC68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253423"/>
    <w:multiLevelType w:val="multilevel"/>
    <w:tmpl w:val="DB443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1A3F79"/>
    <w:multiLevelType w:val="hybridMultilevel"/>
    <w:tmpl w:val="2DD6E618"/>
    <w:lvl w:ilvl="0" w:tplc="787A7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E7448"/>
    <w:multiLevelType w:val="multilevel"/>
    <w:tmpl w:val="6E901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A46114"/>
    <w:multiLevelType w:val="hybridMultilevel"/>
    <w:tmpl w:val="AFEEE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51786"/>
    <w:multiLevelType w:val="multilevel"/>
    <w:tmpl w:val="6B50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D7374C"/>
    <w:multiLevelType w:val="multilevel"/>
    <w:tmpl w:val="47642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F54B26"/>
    <w:multiLevelType w:val="hybridMultilevel"/>
    <w:tmpl w:val="6C1AB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33153">
    <w:abstractNumId w:val="3"/>
  </w:num>
  <w:num w:numId="2" w16cid:durableId="1732847786">
    <w:abstractNumId w:val="0"/>
  </w:num>
  <w:num w:numId="3" w16cid:durableId="1307397240">
    <w:abstractNumId w:val="2"/>
  </w:num>
  <w:num w:numId="4" w16cid:durableId="1815558946">
    <w:abstractNumId w:val="1"/>
  </w:num>
  <w:num w:numId="5" w16cid:durableId="2143570337">
    <w:abstractNumId w:val="22"/>
  </w:num>
  <w:num w:numId="6" w16cid:durableId="1595086314">
    <w:abstractNumId w:val="5"/>
  </w:num>
  <w:num w:numId="7" w16cid:durableId="2014382312">
    <w:abstractNumId w:val="4"/>
  </w:num>
  <w:num w:numId="8" w16cid:durableId="249118352">
    <w:abstractNumId w:val="6"/>
  </w:num>
  <w:num w:numId="9" w16cid:durableId="1243681089">
    <w:abstractNumId w:val="30"/>
  </w:num>
  <w:num w:numId="10" w16cid:durableId="442726293">
    <w:abstractNumId w:val="27"/>
  </w:num>
  <w:num w:numId="11" w16cid:durableId="1815028102">
    <w:abstractNumId w:val="7"/>
  </w:num>
  <w:num w:numId="12" w16cid:durableId="1469854884">
    <w:abstractNumId w:val="9"/>
  </w:num>
  <w:num w:numId="13" w16cid:durableId="644773434">
    <w:abstractNumId w:val="17"/>
  </w:num>
  <w:num w:numId="14" w16cid:durableId="1361783392">
    <w:abstractNumId w:val="8"/>
  </w:num>
  <w:num w:numId="15" w16cid:durableId="1312364777">
    <w:abstractNumId w:val="10"/>
  </w:num>
  <w:num w:numId="16" w16cid:durableId="1217398812">
    <w:abstractNumId w:val="25"/>
  </w:num>
  <w:num w:numId="17" w16cid:durableId="1263414738">
    <w:abstractNumId w:val="12"/>
  </w:num>
  <w:num w:numId="18" w16cid:durableId="1574317733">
    <w:abstractNumId w:val="13"/>
  </w:num>
  <w:num w:numId="19" w16cid:durableId="1159423490">
    <w:abstractNumId w:val="14"/>
  </w:num>
  <w:num w:numId="20" w16cid:durableId="2054963165">
    <w:abstractNumId w:val="26"/>
  </w:num>
  <w:num w:numId="21" w16cid:durableId="1348825224">
    <w:abstractNumId w:val="18"/>
  </w:num>
  <w:num w:numId="22" w16cid:durableId="223102487">
    <w:abstractNumId w:val="23"/>
  </w:num>
  <w:num w:numId="23" w16cid:durableId="1503162837">
    <w:abstractNumId w:val="11"/>
  </w:num>
  <w:num w:numId="24" w16cid:durableId="1457523511">
    <w:abstractNumId w:val="20"/>
  </w:num>
  <w:num w:numId="25" w16cid:durableId="197012167">
    <w:abstractNumId w:val="21"/>
  </w:num>
  <w:num w:numId="26" w16cid:durableId="671107329">
    <w:abstractNumId w:val="19"/>
  </w:num>
  <w:num w:numId="27" w16cid:durableId="1740517657">
    <w:abstractNumId w:val="29"/>
  </w:num>
  <w:num w:numId="28" w16cid:durableId="852887165">
    <w:abstractNumId w:val="24"/>
  </w:num>
  <w:num w:numId="29" w16cid:durableId="575631555">
    <w:abstractNumId w:val="15"/>
  </w:num>
  <w:num w:numId="30" w16cid:durableId="337461329">
    <w:abstractNumId w:val="28"/>
  </w:num>
  <w:num w:numId="31" w16cid:durableId="15418200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E4"/>
    <w:rsid w:val="00001FEC"/>
    <w:rsid w:val="00012C75"/>
    <w:rsid w:val="00081AC6"/>
    <w:rsid w:val="000F7E59"/>
    <w:rsid w:val="00133D71"/>
    <w:rsid w:val="00156C41"/>
    <w:rsid w:val="00197FEA"/>
    <w:rsid w:val="001A137A"/>
    <w:rsid w:val="001A268D"/>
    <w:rsid w:val="00224EC6"/>
    <w:rsid w:val="002338A0"/>
    <w:rsid w:val="0024651A"/>
    <w:rsid w:val="00251038"/>
    <w:rsid w:val="0025681A"/>
    <w:rsid w:val="002716BE"/>
    <w:rsid w:val="00271B38"/>
    <w:rsid w:val="00284ADA"/>
    <w:rsid w:val="002B6629"/>
    <w:rsid w:val="002C08F1"/>
    <w:rsid w:val="002D3114"/>
    <w:rsid w:val="00307D31"/>
    <w:rsid w:val="00374B0D"/>
    <w:rsid w:val="00391E8A"/>
    <w:rsid w:val="003970DC"/>
    <w:rsid w:val="003A1528"/>
    <w:rsid w:val="003B53F4"/>
    <w:rsid w:val="003E2DF1"/>
    <w:rsid w:val="00404AA0"/>
    <w:rsid w:val="00483752"/>
    <w:rsid w:val="004B2A95"/>
    <w:rsid w:val="004C4B3A"/>
    <w:rsid w:val="004D07DC"/>
    <w:rsid w:val="004E4FF9"/>
    <w:rsid w:val="004F1A69"/>
    <w:rsid w:val="004F50AB"/>
    <w:rsid w:val="00505A77"/>
    <w:rsid w:val="00554EF3"/>
    <w:rsid w:val="0057655C"/>
    <w:rsid w:val="005979A1"/>
    <w:rsid w:val="005B1CAE"/>
    <w:rsid w:val="005C309E"/>
    <w:rsid w:val="005D4889"/>
    <w:rsid w:val="00636917"/>
    <w:rsid w:val="00652439"/>
    <w:rsid w:val="00655E82"/>
    <w:rsid w:val="00684689"/>
    <w:rsid w:val="006B13AC"/>
    <w:rsid w:val="006B30AC"/>
    <w:rsid w:val="006C503C"/>
    <w:rsid w:val="006D0ACC"/>
    <w:rsid w:val="00710A4F"/>
    <w:rsid w:val="007307F2"/>
    <w:rsid w:val="0073205F"/>
    <w:rsid w:val="00753F94"/>
    <w:rsid w:val="00775224"/>
    <w:rsid w:val="00777641"/>
    <w:rsid w:val="007D3F21"/>
    <w:rsid w:val="0080670B"/>
    <w:rsid w:val="00826106"/>
    <w:rsid w:val="00864055"/>
    <w:rsid w:val="00874A33"/>
    <w:rsid w:val="008C27A3"/>
    <w:rsid w:val="008D05CC"/>
    <w:rsid w:val="008D21BC"/>
    <w:rsid w:val="008E1B7E"/>
    <w:rsid w:val="008F536A"/>
    <w:rsid w:val="0091268E"/>
    <w:rsid w:val="00925882"/>
    <w:rsid w:val="0093366D"/>
    <w:rsid w:val="00947B21"/>
    <w:rsid w:val="00952A88"/>
    <w:rsid w:val="00974C4E"/>
    <w:rsid w:val="00983429"/>
    <w:rsid w:val="00990D86"/>
    <w:rsid w:val="009A17A9"/>
    <w:rsid w:val="009B296F"/>
    <w:rsid w:val="009B704F"/>
    <w:rsid w:val="009D49E4"/>
    <w:rsid w:val="009E181D"/>
    <w:rsid w:val="009E7D4E"/>
    <w:rsid w:val="00A2776E"/>
    <w:rsid w:val="00A97B9E"/>
    <w:rsid w:val="00AB2D6A"/>
    <w:rsid w:val="00AD667A"/>
    <w:rsid w:val="00B004D0"/>
    <w:rsid w:val="00B161CD"/>
    <w:rsid w:val="00B3638D"/>
    <w:rsid w:val="00B471ED"/>
    <w:rsid w:val="00B662D8"/>
    <w:rsid w:val="00B85978"/>
    <w:rsid w:val="00B87B6C"/>
    <w:rsid w:val="00BB4757"/>
    <w:rsid w:val="00BD63E2"/>
    <w:rsid w:val="00BF26F3"/>
    <w:rsid w:val="00C1011E"/>
    <w:rsid w:val="00C1133C"/>
    <w:rsid w:val="00C44D98"/>
    <w:rsid w:val="00CA74B5"/>
    <w:rsid w:val="00D07545"/>
    <w:rsid w:val="00D23BB4"/>
    <w:rsid w:val="00D73757"/>
    <w:rsid w:val="00D87EF4"/>
    <w:rsid w:val="00D9227F"/>
    <w:rsid w:val="00DA258E"/>
    <w:rsid w:val="00DB3135"/>
    <w:rsid w:val="00DC5973"/>
    <w:rsid w:val="00E14148"/>
    <w:rsid w:val="00E15410"/>
    <w:rsid w:val="00E45589"/>
    <w:rsid w:val="00E47CA9"/>
    <w:rsid w:val="00EA777F"/>
    <w:rsid w:val="00EB741A"/>
    <w:rsid w:val="00EC67F1"/>
    <w:rsid w:val="00EC6E13"/>
    <w:rsid w:val="00ED46C6"/>
    <w:rsid w:val="00EF659E"/>
    <w:rsid w:val="00F43149"/>
    <w:rsid w:val="00F64738"/>
    <w:rsid w:val="00F75AD4"/>
    <w:rsid w:val="00F916F1"/>
    <w:rsid w:val="00FD71F3"/>
    <w:rsid w:val="00FF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0C4AB"/>
  <w15:docId w15:val="{66A986E7-1F50-4772-97A2-29C28DAD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7DC"/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3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38D"/>
  </w:style>
  <w:style w:type="paragraph" w:styleId="Stopka">
    <w:name w:val="footer"/>
    <w:basedOn w:val="Normalny"/>
    <w:link w:val="StopkaZnak"/>
    <w:uiPriority w:val="99"/>
    <w:unhideWhenUsed/>
    <w:rsid w:val="00B363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38D"/>
  </w:style>
  <w:style w:type="paragraph" w:customStyle="1" w:styleId="BasicParagraph">
    <w:name w:val="[Basic Paragraph]"/>
    <w:basedOn w:val="Normalny"/>
    <w:uiPriority w:val="99"/>
    <w:rsid w:val="0025681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en-GB"/>
    </w:rPr>
  </w:style>
  <w:style w:type="character" w:customStyle="1" w:styleId="CharacterStyle3">
    <w:name w:val="Character Style 3"/>
    <w:uiPriority w:val="99"/>
    <w:rsid w:val="0025681A"/>
    <w:rPr>
      <w:rFonts w:ascii="HelveticaNeueLTCom-BlkEx" w:hAnsi="HelveticaNeueLTCom-BlkEx" w:cs="HelveticaNeueLTCom-BlkEx"/>
      <w:sz w:val="59"/>
      <w:szCs w:val="59"/>
    </w:rPr>
  </w:style>
  <w:style w:type="paragraph" w:styleId="Tytu">
    <w:name w:val="Title"/>
    <w:basedOn w:val="Normalny"/>
    <w:link w:val="TytuZnak"/>
    <w:qFormat/>
    <w:rsid w:val="00081AC6"/>
    <w:pPr>
      <w:jc w:val="center"/>
    </w:pPr>
    <w:rPr>
      <w:rFonts w:ascii="Arial" w:hAnsi="Arial" w:cs="Arial"/>
      <w:b/>
      <w:sz w:val="28"/>
    </w:rPr>
  </w:style>
  <w:style w:type="character" w:customStyle="1" w:styleId="TytuZnak">
    <w:name w:val="Tytuł Znak"/>
    <w:basedOn w:val="Domylnaczcionkaakapitu"/>
    <w:link w:val="Tytu"/>
    <w:rsid w:val="00081AC6"/>
    <w:rPr>
      <w:rFonts w:ascii="Arial" w:eastAsia="Times New Roman" w:hAnsi="Arial" w:cs="Arial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81AC6"/>
    <w:pPr>
      <w:jc w:val="center"/>
    </w:pPr>
    <w:rPr>
      <w:rFonts w:ascii="Arial" w:hAnsi="Arial"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81AC6"/>
    <w:rPr>
      <w:rFonts w:ascii="Arial" w:eastAsia="Times New Roman" w:hAnsi="Arial"/>
      <w:bCs/>
      <w:lang w:eastAsia="pl-PL"/>
    </w:rPr>
  </w:style>
  <w:style w:type="paragraph" w:styleId="Tekstpodstawowy2">
    <w:name w:val="Body Text 2"/>
    <w:basedOn w:val="Normalny"/>
    <w:link w:val="Tekstpodstawowy2Znak"/>
    <w:semiHidden/>
    <w:rsid w:val="00081AC6"/>
    <w:pPr>
      <w:spacing w:line="360" w:lineRule="auto"/>
      <w:jc w:val="both"/>
    </w:pPr>
    <w:rPr>
      <w:rFonts w:ascii="Arial" w:hAnsi="Arial"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81AC6"/>
    <w:rPr>
      <w:rFonts w:ascii="Arial" w:eastAsia="Times New Roman" w:hAnsi="Arial"/>
      <w:bCs/>
      <w:lang w:eastAsia="pl-PL"/>
    </w:rPr>
  </w:style>
  <w:style w:type="paragraph" w:customStyle="1" w:styleId="p1">
    <w:name w:val="p1"/>
    <w:basedOn w:val="Normalny"/>
    <w:rsid w:val="00E47CA9"/>
    <w:rPr>
      <w:rFonts w:ascii="Helvetica" w:hAnsi="Helvetica"/>
      <w:color w:val="000000"/>
      <w:sz w:val="15"/>
      <w:szCs w:val="15"/>
    </w:rPr>
  </w:style>
  <w:style w:type="paragraph" w:customStyle="1" w:styleId="p2">
    <w:name w:val="p2"/>
    <w:basedOn w:val="Normalny"/>
    <w:rsid w:val="00E47CA9"/>
    <w:rPr>
      <w:rFonts w:ascii="Helvetica" w:hAnsi="Helvetica"/>
      <w:color w:val="000000"/>
      <w:sz w:val="12"/>
      <w:szCs w:val="12"/>
    </w:rPr>
  </w:style>
  <w:style w:type="character" w:customStyle="1" w:styleId="s1">
    <w:name w:val="s1"/>
    <w:basedOn w:val="Domylnaczcionkaakapitu"/>
    <w:rsid w:val="00E47CA9"/>
    <w:rPr>
      <w:rFonts w:ascii="Helvetica" w:hAnsi="Helvetica" w:hint="default"/>
      <w:sz w:val="12"/>
      <w:szCs w:val="12"/>
    </w:rPr>
  </w:style>
  <w:style w:type="character" w:customStyle="1" w:styleId="s2">
    <w:name w:val="s2"/>
    <w:basedOn w:val="Domylnaczcionkaakapitu"/>
    <w:rsid w:val="00E47CA9"/>
    <w:rPr>
      <w:rFonts w:ascii="Helvetica" w:hAnsi="Helvetica" w:hint="default"/>
      <w:sz w:val="15"/>
      <w:szCs w:val="15"/>
    </w:rPr>
  </w:style>
  <w:style w:type="paragraph" w:styleId="NormalnyWeb">
    <w:name w:val="Normal (Web)"/>
    <w:basedOn w:val="Normalny"/>
    <w:uiPriority w:val="99"/>
    <w:unhideWhenUsed/>
    <w:rsid w:val="007776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3970DC"/>
  </w:style>
  <w:style w:type="character" w:styleId="Pogrubienie">
    <w:name w:val="Strong"/>
    <w:basedOn w:val="Domylnaczcionkaakapitu"/>
    <w:uiPriority w:val="22"/>
    <w:qFormat/>
    <w:rsid w:val="00636917"/>
    <w:rPr>
      <w:b/>
      <w:bCs/>
    </w:rPr>
  </w:style>
  <w:style w:type="paragraph" w:customStyle="1" w:styleId="p3">
    <w:name w:val="p3"/>
    <w:basedOn w:val="Normalny"/>
    <w:rsid w:val="00284ADA"/>
    <w:rPr>
      <w:rFonts w:ascii="Arial Narrow" w:hAnsi="Arial Narrow"/>
      <w:color w:val="000000"/>
      <w:sz w:val="27"/>
      <w:szCs w:val="27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C5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C503C"/>
    <w:rPr>
      <w:rFonts w:ascii="Courier New" w:eastAsia="Times New Roman" w:hAnsi="Courier New" w:cs="Courier New"/>
      <w:lang w:eastAsia="pl-PL"/>
    </w:rPr>
  </w:style>
  <w:style w:type="character" w:customStyle="1" w:styleId="y2iqfc">
    <w:name w:val="y2iqfc"/>
    <w:basedOn w:val="Domylnaczcionkaakapitu"/>
    <w:rsid w:val="006C5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141</Words>
  <Characters>1125</Characters>
  <Application>Microsoft Office Word</Application>
  <DocSecurity>0</DocSecurity>
  <Lines>70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beata.szkaradek@gmail.com</dc:creator>
  <cp:lastModifiedBy>Ewa Pawowska</cp:lastModifiedBy>
  <cp:revision>12</cp:revision>
  <cp:lastPrinted>2025-05-16T13:39:00Z</cp:lastPrinted>
  <dcterms:created xsi:type="dcterms:W3CDTF">2025-11-10T11:24:00Z</dcterms:created>
  <dcterms:modified xsi:type="dcterms:W3CDTF">2026-01-21T20:53:00Z</dcterms:modified>
</cp:coreProperties>
</file>